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ДОГОВОР</w:t>
      </w:r>
    </w:p>
    <w:p w14:paraId="5D96B067" w14:textId="77777777" w:rsidR="007F241D" w:rsidRPr="006833BC" w:rsidRDefault="00B93987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на оказание</w:t>
      </w:r>
      <w:r w:rsidR="007F241D" w:rsidRPr="006833BC">
        <w:rPr>
          <w:rFonts w:ascii="Tahoma" w:hAnsi="Tahoma" w:cs="Tahoma"/>
          <w:b/>
          <w:bCs/>
          <w:szCs w:val="20"/>
        </w:rPr>
        <w:t xml:space="preserve"> услуг по рассылке сообщений с целью взыскания просроченной дебиторской задолженности через каналы</w:t>
      </w:r>
      <w:r w:rsidR="00DB6C7E" w:rsidRPr="006833BC">
        <w:rPr>
          <w:rFonts w:ascii="Tahoma" w:hAnsi="Tahoma" w:cs="Tahoma"/>
          <w:b/>
          <w:bCs/>
          <w:szCs w:val="20"/>
        </w:rPr>
        <w:t xml:space="preserve"> Viber</w:t>
      </w:r>
      <w:r w:rsidR="007F241D" w:rsidRPr="006833BC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78FA4B16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51F8BDF" w14:textId="288457D3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г. </w:t>
      </w:r>
      <w:r w:rsidR="0055631B" w:rsidRPr="006833BC">
        <w:rPr>
          <w:rFonts w:ascii="Tahoma" w:hAnsi="Tahoma" w:cs="Tahoma"/>
          <w:szCs w:val="20"/>
        </w:rPr>
        <w:t>Москва</w:t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  <w:t>«___»_____________20</w:t>
      </w:r>
      <w:r w:rsidR="00612C28" w:rsidRPr="006833BC">
        <w:rPr>
          <w:rFonts w:ascii="Tahoma" w:hAnsi="Tahoma" w:cs="Tahoma"/>
          <w:szCs w:val="20"/>
        </w:rPr>
        <w:t>___</w:t>
      </w:r>
      <w:r w:rsidRPr="006833BC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76C73AC8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6833BC">
        <w:rPr>
          <w:rFonts w:ascii="Tahoma" w:hAnsi="Tahoma" w:cs="Tahoma"/>
          <w:szCs w:val="20"/>
        </w:rPr>
        <w:t xml:space="preserve"> именуемое в дальнейшем </w:t>
      </w:r>
      <w:r w:rsidRPr="006833BC">
        <w:rPr>
          <w:rFonts w:ascii="Tahoma" w:hAnsi="Tahoma" w:cs="Tahoma"/>
          <w:b/>
          <w:szCs w:val="20"/>
        </w:rPr>
        <w:t>«Заказчик»</w:t>
      </w:r>
      <w:r w:rsidRPr="006833BC">
        <w:rPr>
          <w:rFonts w:ascii="Tahoma" w:hAnsi="Tahoma" w:cs="Tahoma"/>
          <w:szCs w:val="20"/>
        </w:rPr>
        <w:t xml:space="preserve">, в лице </w:t>
      </w:r>
      <w:r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r w:rsidR="006833BC" w:rsidRPr="006833BC">
        <w:rPr>
          <w:rFonts w:ascii="Tahoma" w:eastAsia="Times New Roman" w:hAnsi="Tahoma" w:cs="Tahoma"/>
          <w:szCs w:val="20"/>
        </w:rPr>
        <w:t>Рахимовича</w:t>
      </w:r>
      <w:r w:rsidR="006833BC" w:rsidRPr="006833BC">
        <w:rPr>
          <w:rFonts w:ascii="Tahoma" w:hAnsi="Tahoma" w:cs="Tahoma"/>
          <w:szCs w:val="20"/>
        </w:rPr>
        <w:t>, действующего</w:t>
      </w:r>
      <w:r w:rsidRPr="006833BC">
        <w:rPr>
          <w:rFonts w:ascii="Tahoma" w:hAnsi="Tahoma" w:cs="Tahoma"/>
          <w:szCs w:val="20"/>
        </w:rPr>
        <w:t xml:space="preserve"> на основании </w:t>
      </w:r>
      <w:r w:rsidR="006833BC" w:rsidRPr="006833BC">
        <w:rPr>
          <w:rFonts w:ascii="Tahoma" w:hAnsi="Tahoma" w:cs="Tahoma"/>
          <w:szCs w:val="20"/>
        </w:rPr>
        <w:t>доверенности б</w:t>
      </w:r>
      <w:r w:rsidRPr="006833BC">
        <w:rPr>
          <w:rFonts w:ascii="Tahoma" w:hAnsi="Tahoma" w:cs="Tahoma"/>
          <w:szCs w:val="20"/>
        </w:rPr>
        <w:t xml:space="preserve">/н от </w:t>
      </w:r>
      <w:r w:rsidR="00D961A4" w:rsidRPr="006833BC">
        <w:rPr>
          <w:rFonts w:ascii="Tahoma" w:hAnsi="Tahoma" w:cs="Tahoma"/>
          <w:szCs w:val="20"/>
        </w:rPr>
        <w:t>12.09</w:t>
      </w:r>
      <w:r w:rsidRPr="006833BC">
        <w:rPr>
          <w:rFonts w:ascii="Tahoma" w:hAnsi="Tahoma" w:cs="Tahoma"/>
          <w:szCs w:val="20"/>
        </w:rPr>
        <w:t>.20</w:t>
      </w:r>
      <w:r w:rsidR="00D961A4" w:rsidRPr="006833BC">
        <w:rPr>
          <w:rFonts w:ascii="Tahoma" w:hAnsi="Tahoma" w:cs="Tahoma"/>
          <w:szCs w:val="20"/>
        </w:rPr>
        <w:t>22</w:t>
      </w:r>
      <w:r w:rsidRPr="006833BC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6833BC" w:rsidRDefault="00561DE0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_____________________________</w:t>
      </w:r>
      <w:r w:rsidR="007F241D" w:rsidRPr="006833BC">
        <w:rPr>
          <w:rFonts w:ascii="Tahoma" w:hAnsi="Tahoma" w:cs="Tahoma"/>
          <w:b/>
          <w:bCs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именуемое в дальнейшем </w:t>
      </w:r>
      <w:r w:rsidR="007F241D" w:rsidRPr="006833BC">
        <w:rPr>
          <w:rFonts w:ascii="Tahoma" w:hAnsi="Tahoma" w:cs="Tahoma"/>
          <w:b/>
          <w:szCs w:val="20"/>
        </w:rPr>
        <w:t>«Исполнитель»</w:t>
      </w:r>
      <w:r w:rsidR="007F241D" w:rsidRPr="006833BC">
        <w:rPr>
          <w:rFonts w:ascii="Tahoma" w:hAnsi="Tahoma" w:cs="Tahoma"/>
          <w:szCs w:val="20"/>
        </w:rPr>
        <w:t xml:space="preserve">, в </w:t>
      </w:r>
      <w:r w:rsidRPr="006833BC">
        <w:rPr>
          <w:rFonts w:ascii="Tahoma" w:hAnsi="Tahoma" w:cs="Tahoma"/>
          <w:szCs w:val="20"/>
        </w:rPr>
        <w:t>________________________________</w:t>
      </w:r>
      <w:r w:rsidR="007F241D" w:rsidRPr="006833BC">
        <w:rPr>
          <w:rFonts w:ascii="Tahoma" w:hAnsi="Tahoma" w:cs="Tahoma"/>
          <w:szCs w:val="20"/>
        </w:rPr>
        <w:t xml:space="preserve">, действующего на основании </w:t>
      </w:r>
      <w:r w:rsidRPr="006833BC">
        <w:rPr>
          <w:rFonts w:ascii="Tahoma" w:hAnsi="Tahoma" w:cs="Tahoma"/>
          <w:szCs w:val="20"/>
        </w:rPr>
        <w:t>_______________________________</w:t>
      </w:r>
      <w:r w:rsidR="00342890" w:rsidRPr="006833BC">
        <w:rPr>
          <w:rFonts w:ascii="Tahoma" w:hAnsi="Tahoma" w:cs="Tahoma"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6229E7B8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7B0F19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каналы </w:t>
      </w:r>
      <w:r w:rsidRPr="00282AAF">
        <w:rPr>
          <w:rFonts w:ascii="Tahoma" w:hAnsi="Tahoma" w:cs="Tahoma"/>
          <w:b/>
          <w:bCs/>
          <w:szCs w:val="20"/>
        </w:rPr>
        <w:t>Viber</w:t>
      </w:r>
      <w:r w:rsidRPr="007B0F19">
        <w:rPr>
          <w:rFonts w:ascii="Tahoma" w:hAnsi="Tahoma" w:cs="Tahoma"/>
          <w:bCs/>
          <w:szCs w:val="20"/>
        </w:rPr>
        <w:t xml:space="preserve"> для клиентов АО "ЭнергосбыТ Плюс</w:t>
      </w:r>
      <w:r w:rsidRPr="007B0F19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 далее по тексту «Услуги», в соответствии с Техническим заданием Заказчика (далее – Задание, 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separate"/>
      </w:r>
      <w:r w:rsidRPr="007B0F19">
        <w:rPr>
          <w:rFonts w:ascii="Tahoma" w:hAnsi="Tahoma" w:cs="Tahoma"/>
          <w:szCs w:val="20"/>
        </w:rPr>
        <w:t xml:space="preserve">Приложение </w:t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CAB57D4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545565FD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6B366C0E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21DC4A6D" w14:textId="77777777" w:rsidR="007B0F19" w:rsidRPr="007B0F19" w:rsidRDefault="007B0F19" w:rsidP="007B0F19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1B1FFC76" w:rsidR="007F241D" w:rsidRPr="006833BC" w:rsidRDefault="007B0F19" w:rsidP="007B0F1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6833BC">
        <w:rPr>
          <w:rFonts w:ascii="Tahoma" w:hAnsi="Tahoma" w:cs="Tahoma"/>
          <w:szCs w:val="20"/>
        </w:rPr>
        <w:t>.</w:t>
      </w:r>
    </w:p>
    <w:p w14:paraId="1C9B001A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92A8A9F" w14:textId="78357E4B" w:rsidR="007B0F19" w:rsidRPr="007B0F19" w:rsidRDefault="007B0F19" w:rsidP="0049350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493502">
        <w:rPr>
          <w:rFonts w:ascii="Tahoma" w:hAnsi="Tahoma" w:cs="Tahoma"/>
          <w:szCs w:val="20"/>
        </w:rPr>
        <w:t>4 761 649</w:t>
      </w:r>
      <w:r w:rsidR="00DC0950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ч</w:t>
      </w:r>
      <w:r w:rsidR="00493502" w:rsidRPr="00493502">
        <w:rPr>
          <w:rFonts w:ascii="Tahoma" w:hAnsi="Tahoma" w:cs="Tahoma"/>
          <w:szCs w:val="20"/>
        </w:rPr>
        <w:t>етыре миллиона семьсот шестьдесят одна тысяча шестьсот сорок девять</w:t>
      </w:r>
      <w:r w:rsidR="00DC0950">
        <w:rPr>
          <w:rFonts w:ascii="Tahoma" w:hAnsi="Tahoma" w:cs="Tahoma"/>
          <w:szCs w:val="20"/>
        </w:rPr>
        <w:t>) рублей 0</w:t>
      </w:r>
      <w:r w:rsidR="00493502">
        <w:rPr>
          <w:rFonts w:ascii="Tahoma" w:hAnsi="Tahoma" w:cs="Tahoma"/>
          <w:szCs w:val="20"/>
        </w:rPr>
        <w:t>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493502">
        <w:rPr>
          <w:rFonts w:ascii="Tahoma" w:hAnsi="Tahoma" w:cs="Tahoma"/>
          <w:szCs w:val="20"/>
        </w:rPr>
        <w:t>793 608</w:t>
      </w:r>
      <w:r w:rsidRPr="007B0F19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с</w:t>
      </w:r>
      <w:r w:rsidR="00493502" w:rsidRPr="00493502">
        <w:rPr>
          <w:rFonts w:ascii="Tahoma" w:hAnsi="Tahoma" w:cs="Tahoma"/>
          <w:szCs w:val="20"/>
        </w:rPr>
        <w:t>емьсот девяносто три тысячи шестьсот восемь</w:t>
      </w:r>
      <w:r w:rsidR="00DC0950">
        <w:rPr>
          <w:rFonts w:ascii="Tahoma" w:hAnsi="Tahoma" w:cs="Tahoma"/>
          <w:szCs w:val="20"/>
        </w:rPr>
        <w:t>) рублей</w:t>
      </w:r>
      <w:r w:rsidRPr="007B0F19">
        <w:rPr>
          <w:rFonts w:ascii="Tahoma" w:hAnsi="Tahoma" w:cs="Tahoma"/>
          <w:szCs w:val="20"/>
        </w:rPr>
        <w:t xml:space="preserve"> </w:t>
      </w:r>
      <w:r w:rsidR="00DC0950">
        <w:rPr>
          <w:rFonts w:ascii="Tahoma" w:hAnsi="Tahoma" w:cs="Tahoma"/>
          <w:szCs w:val="20"/>
        </w:rPr>
        <w:t>1</w:t>
      </w:r>
      <w:r w:rsidR="00493502">
        <w:rPr>
          <w:rFonts w:ascii="Tahoma" w:hAnsi="Tahoma" w:cs="Tahoma"/>
          <w:szCs w:val="20"/>
        </w:rPr>
        <w:t>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014AAF6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73EF77DB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4D5FA41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5FEE6674" w:rsidR="007F241D" w:rsidRPr="006833BC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6833BC">
        <w:rPr>
          <w:rFonts w:ascii="Tahoma" w:hAnsi="Tahoma" w:cs="Tahoma"/>
          <w:szCs w:val="20"/>
        </w:rPr>
        <w:t>.</w:t>
      </w:r>
    </w:p>
    <w:p w14:paraId="63E6C578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6833B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6833BC" w:rsidRDefault="007F241D" w:rsidP="006833BC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6833BC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6833BC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6833BC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78921340" w:rsidR="007F241D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6833BC" w:rsidRPr="006833BC">
        <w:rPr>
          <w:rFonts w:ascii="Tahoma" w:eastAsia="Times New Roman" w:hAnsi="Tahoma" w:cs="Tahoma"/>
          <w:szCs w:val="20"/>
        </w:rPr>
        <w:t>иными способами,</w:t>
      </w:r>
      <w:r w:rsidRPr="006833BC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6833BC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4F4ABF12" w14:textId="0190EF3B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332D4941" w14:textId="4E07365C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6833BC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п.п. </w:t>
      </w:r>
      <w:r w:rsidRPr="006833BC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6833BC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6833BC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6833BC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6833BC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6833BC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6833BC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6833B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6833BC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6833BC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00730C7F" w:rsidR="007F241D" w:rsidRPr="006833BC" w:rsidRDefault="00F56726" w:rsidP="00A6261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Срок</w:t>
      </w:r>
      <w:r w:rsidR="007F241D" w:rsidRPr="006833BC">
        <w:rPr>
          <w:rFonts w:ascii="Tahoma" w:hAnsi="Tahoma" w:cs="Tahoma"/>
          <w:szCs w:val="20"/>
        </w:rPr>
        <w:t xml:space="preserve"> оказания Услуг:</w:t>
      </w:r>
      <w:r w:rsidRPr="006833BC">
        <w:rPr>
          <w:rFonts w:ascii="Tahoma" w:hAnsi="Tahoma" w:cs="Tahoma"/>
          <w:szCs w:val="20"/>
        </w:rPr>
        <w:t xml:space="preserve"> </w:t>
      </w:r>
      <w:r w:rsidR="00A6261D" w:rsidRPr="00A6261D">
        <w:rPr>
          <w:rFonts w:ascii="Tahoma" w:hAnsi="Tahoma" w:cs="Tahoma"/>
          <w:szCs w:val="20"/>
        </w:rPr>
        <w:t>с даты подписания Договора по 31.12.2024</w:t>
      </w:r>
      <w:r w:rsidR="00F53F64" w:rsidRPr="002916E2">
        <w:rPr>
          <w:rFonts w:ascii="Tahoma" w:hAnsi="Tahoma" w:cs="Tahoma"/>
          <w:szCs w:val="20"/>
        </w:rPr>
        <w:t>.</w:t>
      </w:r>
    </w:p>
    <w:p w14:paraId="5BD3FBBE" w14:textId="681778D5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6833BC" w:rsidRPr="006833BC">
        <w:rPr>
          <w:rFonts w:ascii="Tahoma" w:hAnsi="Tahoma" w:cs="Tahoma"/>
          <w:szCs w:val="20"/>
        </w:rPr>
        <w:t>со сроками,</w:t>
      </w:r>
      <w:r w:rsidRPr="006833BC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6833BC" w:rsidRDefault="007F241D" w:rsidP="006833BC">
      <w:pPr>
        <w:pStyle w:val="afffd"/>
        <w:tabs>
          <w:tab w:val="num" w:pos="567"/>
        </w:tabs>
        <w:spacing w:after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6833BC" w:rsidRDefault="00604CDF" w:rsidP="006833BC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6833BC" w:rsidRDefault="00604CDF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</w:t>
      </w:r>
      <w:r w:rsidRPr="006833BC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6833BC" w:rsidRDefault="00604CDF" w:rsidP="006833BC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pacing w:val="-4"/>
          <w:szCs w:val="20"/>
        </w:rPr>
        <w:t>С</w:t>
      </w:r>
      <w:r w:rsidRPr="006833BC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Мск. </w:t>
      </w:r>
      <w:r w:rsidR="00901D33" w:rsidRPr="006833BC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</w:t>
      </w:r>
      <w:r w:rsidRPr="006833BC">
        <w:rPr>
          <w:rFonts w:ascii="Tahoma" w:hAnsi="Tahoma" w:cs="Tahoma"/>
          <w:szCs w:val="20"/>
        </w:rPr>
        <w:t>проверки статуса доставки С</w:t>
      </w:r>
      <w:r w:rsidRPr="006833BC">
        <w:rPr>
          <w:rFonts w:ascii="Tahoma" w:hAnsi="Tahoma" w:cs="Tahoma"/>
          <w:bCs/>
          <w:szCs w:val="20"/>
        </w:rPr>
        <w:t xml:space="preserve">ообщений, в т.ч.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szCs w:val="20"/>
        </w:rPr>
        <w:t>;</w:t>
      </w:r>
    </w:p>
    <w:p w14:paraId="3B7BDB9F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6833BC" w:rsidRDefault="00895438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6833BC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6833BC">
        <w:rPr>
          <w:rFonts w:ascii="Tahoma" w:hAnsi="Tahoma" w:cs="Tahoma"/>
          <w:bCs/>
          <w:szCs w:val="20"/>
          <w:lang w:val="en-US"/>
        </w:rPr>
        <w:t>HTTP</w:t>
      </w:r>
      <w:r w:rsidR="007F241D" w:rsidRPr="006833BC">
        <w:rPr>
          <w:rFonts w:ascii="Tahoma" w:hAnsi="Tahoma" w:cs="Tahoma"/>
          <w:bCs/>
          <w:szCs w:val="20"/>
        </w:rPr>
        <w:t xml:space="preserve"> или </w:t>
      </w:r>
      <w:r w:rsidR="007F241D" w:rsidRPr="006833BC">
        <w:rPr>
          <w:rFonts w:ascii="Tahoma" w:hAnsi="Tahoma" w:cs="Tahoma"/>
          <w:bCs/>
          <w:szCs w:val="20"/>
          <w:lang w:val="en-US"/>
        </w:rPr>
        <w:t>HTTPS</w:t>
      </w:r>
      <w:r w:rsidR="007F241D" w:rsidRPr="006833BC">
        <w:rPr>
          <w:rFonts w:ascii="Tahoma" w:hAnsi="Tahoma" w:cs="Tahoma"/>
          <w:bCs/>
          <w:szCs w:val="20"/>
        </w:rPr>
        <w:t xml:space="preserve">), где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6833BC" w:rsidRDefault="00E02DC3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6833BC">
        <w:rPr>
          <w:rFonts w:ascii="Tahoma" w:hAnsi="Tahoma" w:cs="Tahoma"/>
          <w:bCs/>
          <w:szCs w:val="20"/>
          <w:lang w:val="en-US"/>
        </w:rPr>
        <w:t>ID</w:t>
      </w:r>
      <w:r w:rsidRPr="006833BC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="00E75933" w:rsidRPr="006833BC">
        <w:rPr>
          <w:rFonts w:ascii="Tahoma" w:hAnsi="Tahoma" w:cs="Tahoma"/>
          <w:bCs/>
          <w:szCs w:val="20"/>
        </w:rPr>
        <w:t xml:space="preserve"> сервис</w:t>
      </w:r>
      <w:r w:rsidRPr="006833BC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r w:rsidRPr="006833BC">
        <w:rPr>
          <w:rFonts w:ascii="Tahoma" w:hAnsi="Tahoma" w:cs="Tahoma"/>
          <w:szCs w:val="20"/>
        </w:rPr>
        <w:t>многопотоковой</w:t>
      </w:r>
      <w:r w:rsidRPr="006833BC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6833BC">
        <w:rPr>
          <w:rFonts w:ascii="Tahoma" w:hAnsi="Tahoma" w:cs="Tahoma"/>
          <w:bCs/>
          <w:szCs w:val="20"/>
          <w:lang w:val="en-US"/>
        </w:rPr>
        <w:t>IP</w:t>
      </w:r>
      <w:r w:rsidRPr="006833BC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т.ч.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указать буквенное имя отправителя. Буквенное имя отправителя (нейминг)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неймингов, а также предоставить возможность согласовать и получить дополнительные нейминги. </w:t>
      </w:r>
    </w:p>
    <w:p w14:paraId="4F5EAEB6" w14:textId="77777777" w:rsidR="007F241D" w:rsidRPr="006833BC" w:rsidRDefault="00D47C02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применимо, п</w:t>
      </w:r>
      <w:r w:rsidR="007F241D" w:rsidRPr="006833BC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т.ч. через API) - отправка </w:t>
      </w:r>
      <w:r w:rsidR="001F7FDD" w:rsidRPr="006833BC">
        <w:rPr>
          <w:rFonts w:ascii="Tahoma" w:hAnsi="Tahoma" w:cs="Tahoma"/>
          <w:szCs w:val="20"/>
        </w:rPr>
        <w:t>сообщения по различным каналам</w:t>
      </w:r>
      <w:r w:rsidR="007F241D" w:rsidRPr="006833BC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(биллинга) выставлять Заказчику ежемесячные документы на оплату Услуг;</w:t>
      </w:r>
    </w:p>
    <w:p w14:paraId="1F622F82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6833BC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6833BC">
        <w:rPr>
          <w:rFonts w:ascii="Tahoma" w:hAnsi="Tahoma" w:cs="Tahoma"/>
          <w:color w:val="000000"/>
          <w:szCs w:val="20"/>
        </w:rPr>
        <w:t xml:space="preserve"> </w:t>
      </w:r>
      <w:r w:rsidRPr="006833BC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3A6A47A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6833BC" w:rsidRPr="006833BC">
        <w:rPr>
          <w:rFonts w:ascii="Tahoma" w:hAnsi="Tahoma" w:cs="Tahoma"/>
          <w:szCs w:val="20"/>
        </w:rPr>
        <w:t>Исполнителем.</w:t>
      </w:r>
      <w:r w:rsidRPr="006833BC">
        <w:rPr>
          <w:rFonts w:ascii="Tahoma" w:hAnsi="Tahoma" w:cs="Tahoma"/>
          <w:szCs w:val="20"/>
        </w:rPr>
        <w:t xml:space="preserve"> </w:t>
      </w:r>
    </w:p>
    <w:p w14:paraId="6EB05782" w14:textId="754FE47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6833BC" w:rsidRPr="006833BC">
        <w:rPr>
          <w:rFonts w:ascii="Tahoma" w:hAnsi="Tahoma" w:cs="Tahoma"/>
          <w:szCs w:val="20"/>
        </w:rPr>
        <w:t>Услуг, с</w:t>
      </w:r>
      <w:r w:rsidRPr="006833BC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61F69FF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6833BC" w:rsidRPr="006833BC">
        <w:rPr>
          <w:rFonts w:ascii="Tahoma" w:hAnsi="Tahoma" w:cs="Tahoma"/>
          <w:szCs w:val="20"/>
        </w:rPr>
        <w:t>возмещения Заказчику</w:t>
      </w:r>
      <w:r w:rsidRPr="006833BC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5E02A863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6833BC" w:rsidRDefault="001D08BD" w:rsidP="006833BC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D8B45D9" w:rsidR="001D08BD" w:rsidRDefault="001D08BD" w:rsidP="006833BC">
      <w:pPr>
        <w:pStyle w:val="afffa"/>
        <w:numPr>
          <w:ilvl w:val="1"/>
          <w:numId w:val="32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6833BC" w:rsidRPr="006833BC">
        <w:rPr>
          <w:rFonts w:ascii="Tahoma" w:hAnsi="Tahoma" w:cs="Tahoma"/>
          <w:szCs w:val="20"/>
        </w:rPr>
        <w:t>Исполнитель обязан</w:t>
      </w:r>
      <w:r w:rsidRPr="006833BC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6833BC">
        <w:rPr>
          <w:rFonts w:ascii="Tahoma" w:hAnsi="Tahoma" w:cs="Tahoma"/>
          <w:i/>
          <w:szCs w:val="20"/>
        </w:rPr>
        <w:t>.</w:t>
      </w:r>
      <w:r w:rsidRPr="006833BC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3142A424" w14:textId="77777777" w:rsidR="006833BC" w:rsidRPr="006833BC" w:rsidRDefault="006833BC" w:rsidP="006833BC">
      <w:pPr>
        <w:pStyle w:val="afffa"/>
        <w:tabs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2D980F3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6833B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6833BC" w:rsidRPr="006833BC">
        <w:rPr>
          <w:rFonts w:ascii="Tahoma" w:eastAsia="Times New Roman" w:hAnsi="Tahoma" w:cs="Tahoma"/>
          <w:iCs/>
          <w:szCs w:val="20"/>
        </w:rPr>
        <w:t>просрочки,</w:t>
      </w:r>
      <w:r w:rsidRPr="006833BC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6833BC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6833B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6833BC" w:rsidRDefault="007D36A0" w:rsidP="006833B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833BC">
        <w:rPr>
          <w:rFonts w:ascii="Tahoma" w:eastAsia="Times New Roman" w:hAnsi="Tahoma" w:cs="Tahoma"/>
          <w:szCs w:val="20"/>
        </w:rPr>
        <w:t xml:space="preserve"> </w:t>
      </w:r>
      <w:r w:rsidRPr="006833BC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6833BC" w:rsidRDefault="00087F56" w:rsidP="006833BC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6833BC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833BC">
        <w:rPr>
          <w:rFonts w:eastAsia="Times New Roman"/>
          <w:i w:val="0"/>
          <w:lang w:eastAsia="ru-RU"/>
        </w:rPr>
        <w:t>в размере</w:t>
      </w:r>
      <w:r w:rsidRPr="006833BC">
        <w:rPr>
          <w:i w:val="0"/>
        </w:rPr>
        <w:t xml:space="preserve"> 0,05% от Цены Услуг</w:t>
      </w:r>
      <w:r w:rsidR="00740D86" w:rsidRPr="006833BC">
        <w:rPr>
          <w:i w:val="0"/>
        </w:rPr>
        <w:t xml:space="preserve"> </w:t>
      </w:r>
      <w:r w:rsidRPr="006833BC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6833BC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6833BC" w:rsidRDefault="007F241D" w:rsidP="006833BC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6833BC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6833BC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6833BC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Уплата предусмотренн</w:t>
      </w:r>
      <w:r w:rsidRPr="006833BC">
        <w:rPr>
          <w:rFonts w:ascii="Tahoma" w:hAnsi="Tahoma" w:cs="Tahoma"/>
          <w:color w:val="000000"/>
          <w:szCs w:val="20"/>
        </w:rPr>
        <w:t>ых</w:t>
      </w:r>
      <w:r w:rsidRPr="006833BC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6833BC" w:rsidRDefault="00D3418E" w:rsidP="006833BC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6833BC">
        <w:rPr>
          <w:rFonts w:ascii="Tahoma" w:hAnsi="Tahoma" w:cs="Tahoma"/>
          <w:strike/>
          <w:szCs w:val="20"/>
        </w:rPr>
        <w:t>и</w:t>
      </w:r>
      <w:r w:rsidRPr="006833BC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F392B9A" w:rsidR="007F241D" w:rsidRPr="006833BC" w:rsidRDefault="007F241D" w:rsidP="006833BC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F4AA97B" w14:textId="77777777" w:rsidR="006833BC" w:rsidRPr="006833BC" w:rsidRDefault="006833BC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освобождаются </w:t>
      </w:r>
      <w:r w:rsidRPr="006833B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6833B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709"/>
        </w:tabs>
        <w:jc w:val="both"/>
        <w:rPr>
          <w:i w:val="0"/>
        </w:rPr>
      </w:pPr>
      <w:r w:rsidRPr="006833B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709"/>
        </w:tabs>
        <w:jc w:val="both"/>
        <w:rPr>
          <w:i w:val="0"/>
        </w:rPr>
      </w:pPr>
      <w:r w:rsidRPr="006833B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6833BC" w:rsidRDefault="007F241D" w:rsidP="006833BC">
      <w:pPr>
        <w:widowControl w:val="0"/>
        <w:numPr>
          <w:ilvl w:val="1"/>
          <w:numId w:val="5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6833BC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6833BC" w:rsidRDefault="007F241D" w:rsidP="006833B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1444F241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6833BC" w:rsidRPr="006833BC">
        <w:rPr>
          <w:i w:val="0"/>
        </w:rPr>
        <w:t>письма и иные документы,</w:t>
      </w:r>
      <w:r w:rsidRPr="006833BC">
        <w:rPr>
          <w:i w:val="0"/>
        </w:rPr>
        <w:t xml:space="preserve"> оформляемые Сторонами при исполнении </w:t>
      </w:r>
      <w:r w:rsidR="006833BC" w:rsidRPr="006833BC">
        <w:rPr>
          <w:i w:val="0"/>
        </w:rPr>
        <w:t>настоящего Договора,</w:t>
      </w:r>
      <w:r w:rsidRPr="006833BC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6833BC">
        <w:rPr>
          <w:rFonts w:ascii="Tahoma" w:hAnsi="Tahoma" w:cs="Tahoma"/>
          <w:iCs/>
          <w:szCs w:val="20"/>
        </w:rPr>
        <w:t>5% от Цены Услуг</w:t>
      </w:r>
      <w:r w:rsidRPr="006833BC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6833BC">
        <w:rPr>
          <w:rFonts w:ascii="Tahoma" w:hAnsi="Tahoma" w:cs="Tahoma"/>
          <w:szCs w:val="20"/>
        </w:rPr>
        <w:t>.</w:t>
      </w:r>
    </w:p>
    <w:p w14:paraId="77D74F22" w14:textId="77777777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547F8D9" w:rsidR="00C0468B" w:rsidRPr="006833BC" w:rsidRDefault="00C0468B" w:rsidP="006833BC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В таком случае Заказчик обязан оплатить Услуги, фактически оказанные </w:t>
      </w:r>
      <w:r w:rsidR="006833BC" w:rsidRPr="006833BC">
        <w:rPr>
          <w:i w:val="0"/>
        </w:rPr>
        <w:t>Исполнителем на</w:t>
      </w:r>
      <w:r w:rsidRPr="006833BC">
        <w:rPr>
          <w:i w:val="0"/>
        </w:rPr>
        <w:t xml:space="preserve"> момент получения уведомления Заказчика об отказе от исполнения Договора</w:t>
      </w:r>
      <w:r w:rsidRPr="006833BC">
        <w:t xml:space="preserve"> </w:t>
      </w:r>
      <w:r w:rsidRPr="006833BC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29E1ED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b</w:t>
      </w:r>
      <w:r w:rsidRPr="006833BC">
        <w:rPr>
          <w:i w:val="0"/>
        </w:rPr>
        <w:t xml:space="preserve">)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0EBBDBB4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f)</w:t>
      </w:r>
      <w:r w:rsidR="006833BC">
        <w:rPr>
          <w:i w:val="0"/>
        </w:rPr>
        <w:t xml:space="preserve"> </w:t>
      </w:r>
      <w:r w:rsidRPr="006833B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h</w:t>
      </w:r>
      <w:r w:rsidRPr="006833B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5B7804AB" w14:textId="15F859C1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Заказчик вправе потребовать, а </w:t>
      </w:r>
      <w:r w:rsidR="006833BC" w:rsidRPr="006833BC">
        <w:rPr>
          <w:i w:val="0"/>
        </w:rPr>
        <w:t>Исполнитель обязан</w:t>
      </w:r>
      <w:r w:rsidRPr="006833BC">
        <w:rPr>
          <w:i w:val="0"/>
        </w:rPr>
        <w:t xml:space="preserve"> возместить Заказчику убытки, в том числе упущенную выгоду.</w:t>
      </w:r>
    </w:p>
    <w:p w14:paraId="26580CAF" w14:textId="3BAA48E9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в любой период времени в течение действия Договора вне зависимости от </w:t>
      </w:r>
      <w:r w:rsidR="006833BC" w:rsidRPr="006833BC">
        <w:rPr>
          <w:i w:val="0"/>
        </w:rPr>
        <w:t>того,</w:t>
      </w:r>
      <w:r w:rsidRPr="006833B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устранил </w:t>
      </w:r>
      <w:r w:rsidR="006833BC" w:rsidRPr="006833BC">
        <w:rPr>
          <w:i w:val="0"/>
        </w:rPr>
        <w:t>обстоятельства,</w:t>
      </w:r>
      <w:r w:rsidRPr="006833BC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6833BC">
      <w:pPr>
        <w:pStyle w:val="ConsPlusNormal"/>
        <w:tabs>
          <w:tab w:val="num" w:pos="709"/>
        </w:tabs>
        <w:jc w:val="both"/>
        <w:rPr>
          <w:rFonts w:eastAsia="Times New Roman"/>
          <w:i w:val="0"/>
          <w:iCs w:val="0"/>
          <w:lang w:eastAsia="ru-RU"/>
        </w:rPr>
      </w:pPr>
      <w:r w:rsidRPr="006833BC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6833BC">
        <w:rPr>
          <w:rFonts w:eastAsia="Times New Roman"/>
          <w:i w:val="0"/>
          <w:iCs w:val="0"/>
          <w:lang w:eastAsia="ru-RU"/>
        </w:rPr>
        <w:t>% от Цены Услуг.</w:t>
      </w:r>
    </w:p>
    <w:p w14:paraId="57E83FB0" w14:textId="77777777" w:rsidR="006833BC" w:rsidRPr="006833BC" w:rsidRDefault="006833BC" w:rsidP="006833BC">
      <w:pPr>
        <w:pStyle w:val="ConsPlusNormal"/>
        <w:tabs>
          <w:tab w:val="num" w:pos="709"/>
        </w:tabs>
        <w:jc w:val="both"/>
        <w:rPr>
          <w:bCs/>
        </w:rPr>
      </w:pPr>
    </w:p>
    <w:p w14:paraId="5D49FDC1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48078C9A" w:rsidR="007F241D" w:rsidRPr="006833BC" w:rsidRDefault="007F241D" w:rsidP="006833BC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6833BC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="006833BC">
        <w:rPr>
          <w:rFonts w:ascii="Tahoma" w:hAnsi="Tahoma" w:cs="Tahoma"/>
          <w:color w:val="000000" w:themeColor="text1"/>
        </w:rPr>
        <w:t xml:space="preserve"> </w:t>
      </w:r>
      <w:r w:rsidRPr="006833BC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6833BC" w:rsidRDefault="00A8580F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6833BC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6C03FE9" w:rsidR="00C0468B" w:rsidRPr="006833BC" w:rsidRDefault="007F241D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szCs w:val="20"/>
        </w:rPr>
        <w:t xml:space="preserve">     </w:t>
      </w:r>
      <w:r w:rsidR="00C0468B" w:rsidRPr="006833BC">
        <w:rPr>
          <w:rFonts w:ascii="Tahoma" w:hAnsi="Tahoma" w:cs="Tahoma"/>
          <w:color w:val="000000"/>
          <w:szCs w:val="20"/>
        </w:rPr>
        <w:t>Уполномоченные лица:</w:t>
      </w:r>
      <w:r w:rsidR="006833BC">
        <w:rPr>
          <w:rFonts w:ascii="Tahoma" w:hAnsi="Tahoma" w:cs="Tahoma"/>
          <w:color w:val="000000"/>
          <w:szCs w:val="20"/>
        </w:rPr>
        <w:t xml:space="preserve"> </w:t>
      </w:r>
      <w:r w:rsidR="00C0468B" w:rsidRPr="006833BC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64A9D146" w14:textId="77777777" w:rsidR="006833BC" w:rsidRDefault="00C0468B" w:rsidP="006833BC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78A5EF4F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от Заказчика     _____[Фамилия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______________________;</w:t>
      </w:r>
    </w:p>
    <w:p w14:paraId="17737206" w14:textId="77777777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от Исполнителя _____[Фамилия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______________________.</w:t>
      </w:r>
    </w:p>
    <w:p w14:paraId="13DF10EB" w14:textId="77777777" w:rsidR="00433BAE" w:rsidRPr="006833BC" w:rsidRDefault="00433BAE" w:rsidP="006833BC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6833BC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4BB33800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При отсутствии письменного согласия Заказчика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вправе:</w:t>
      </w:r>
    </w:p>
    <w:p w14:paraId="531F332A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18C5F5A3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6833BC" w:rsidRPr="006833BC">
        <w:rPr>
          <w:i w:val="0"/>
        </w:rPr>
        <w:t>Исполнитель настоящим</w:t>
      </w:r>
      <w:r w:rsidRPr="006833BC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6833BC" w:rsidRDefault="007F241D" w:rsidP="006833BC">
      <w:pPr>
        <w:pStyle w:val="ConsPlusNormal"/>
        <w:jc w:val="both"/>
        <w:rPr>
          <w:i w:val="0"/>
        </w:rPr>
      </w:pPr>
    </w:p>
    <w:p w14:paraId="29556A57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6833B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3B09924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6833BC" w:rsidRPr="006833BC">
        <w:rPr>
          <w:i w:val="0"/>
        </w:rPr>
        <w:t>почтовой,</w:t>
      </w:r>
      <w:r w:rsidRPr="006833B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left" w:pos="284"/>
          <w:tab w:val="num" w:pos="426"/>
        </w:tabs>
        <w:jc w:val="both"/>
        <w:rPr>
          <w:i w:val="0"/>
        </w:rPr>
      </w:pPr>
      <w:r w:rsidRPr="006833B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12.12.1. Заказчику: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12.12.2. Исполнителю: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5E969AFF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Заказчика:</w:t>
      </w:r>
      <w:r w:rsidRPr="006833BC">
        <w:rPr>
          <w:rFonts w:ascii="Tahoma" w:hAnsi="Tahoma" w:cs="Tahoma"/>
          <w:spacing w:val="-3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6833BC">
        <w:rPr>
          <w:rFonts w:ascii="Tahoma" w:hAnsi="Tahoma" w:cs="Tahoma"/>
          <w:szCs w:val="20"/>
        </w:rPr>
        <w:t>;</w:t>
      </w:r>
    </w:p>
    <w:p w14:paraId="4B288465" w14:textId="6CC8BF4C" w:rsidR="00536794" w:rsidRPr="006833BC" w:rsidRDefault="00536794" w:rsidP="007B0F1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Исполнителя:</w:t>
      </w:r>
      <w:r w:rsidR="007B0F19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1FE0D3AE" w14:textId="77777777" w:rsidR="00913C0C" w:rsidRPr="006833BC" w:rsidRDefault="00913C0C" w:rsidP="006833B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463EBDE8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6833BC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6833B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6833BC" w:rsidRDefault="00913C0C" w:rsidP="006833BC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833B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AD814DA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б)</w:t>
      </w:r>
      <w:r w:rsidR="006833B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833B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6833B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0789B8DA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6833BC" w:rsidRPr="006833BC">
        <w:rPr>
          <w:rFonts w:ascii="Tahoma" w:eastAsia="Times New Roman" w:hAnsi="Tahoma" w:cs="Tahoma"/>
          <w:szCs w:val="20"/>
        </w:rPr>
        <w:t>документов или</w:t>
      </w:r>
      <w:r w:rsidRPr="006833BC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17DCA728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</w:t>
      </w:r>
      <w:r w:rsidR="006833BC" w:rsidRPr="006833BC">
        <w:rPr>
          <w:rFonts w:ascii="Tahoma" w:eastAsia="Times New Roman" w:hAnsi="Tahoma" w:cs="Tahoma"/>
          <w:szCs w:val="20"/>
        </w:rPr>
        <w:t>случае передачи</w:t>
      </w:r>
      <w:r w:rsidRPr="006833BC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6833B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833BC">
        <w:rPr>
          <w:rFonts w:ascii="Tahoma" w:eastAsia="Times New Roman" w:hAnsi="Tahoma" w:cs="Tahoma"/>
          <w:szCs w:val="20"/>
          <w:lang w:val="en-US"/>
        </w:rPr>
        <w:t>Internet</w:t>
      </w:r>
      <w:r w:rsidRPr="006833B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B76BBED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6833BC" w:rsidRPr="006833BC">
        <w:rPr>
          <w:rFonts w:ascii="Tahoma" w:eastAsia="Times New Roman" w:hAnsi="Tahoma" w:cs="Tahoma"/>
          <w:szCs w:val="20"/>
        </w:rPr>
        <w:t>известна,</w:t>
      </w:r>
      <w:r w:rsidRPr="006833BC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530710D4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6833BC" w:rsidRPr="006833BC">
        <w:rPr>
          <w:rFonts w:ascii="Tahoma" w:eastAsia="Times New Roman" w:hAnsi="Tahoma" w:cs="Tahoma"/>
          <w:szCs w:val="20"/>
        </w:rPr>
        <w:t>иных правомерных</w:t>
      </w:r>
      <w:r w:rsidRPr="006833BC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833B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6833B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423B758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6833BC" w:rsidRPr="006833BC">
        <w:rPr>
          <w:rFonts w:ascii="Tahoma" w:eastAsia="Times New Roman" w:hAnsi="Tahoma" w:cs="Tahoma"/>
          <w:szCs w:val="20"/>
        </w:rPr>
        <w:t>размере 500</w:t>
      </w:r>
      <w:r w:rsidRPr="006833BC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CF69313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6833BC" w:rsidRPr="006833BC">
        <w:rPr>
          <w:rFonts w:ascii="Tahoma" w:eastAsia="Times New Roman" w:hAnsi="Tahoma" w:cs="Tahoma"/>
          <w:szCs w:val="20"/>
        </w:rPr>
        <w:t>течение 3</w:t>
      </w:r>
      <w:r w:rsidRPr="006833BC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6833B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6833BC" w:rsidRDefault="006C5723" w:rsidP="006833B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DCD4D48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6833BC" w:rsidRPr="006833BC">
        <w:rPr>
          <w:rFonts w:ascii="Tahoma" w:hAnsi="Tahoma" w:cs="Tahoma"/>
          <w:szCs w:val="20"/>
        </w:rPr>
        <w:t>одинаковую юридическую</w:t>
      </w:r>
      <w:r w:rsidRPr="006833BC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6833BC" w:rsidRDefault="006C5723" w:rsidP="006833BC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B60EE01" w:rsidR="006C5723" w:rsidRPr="006833BC" w:rsidRDefault="006C5723" w:rsidP="006833B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не уведомления Заказчика </w:t>
      </w:r>
      <w:r w:rsidR="006833BC" w:rsidRPr="006833BC">
        <w:rPr>
          <w:rFonts w:ascii="Tahoma" w:hAnsi="Tahoma" w:cs="Tahoma"/>
          <w:szCs w:val="20"/>
        </w:rPr>
        <w:t>о событиях,</w:t>
      </w:r>
      <w:r w:rsidRPr="006833BC">
        <w:rPr>
          <w:rFonts w:ascii="Tahoma" w:hAnsi="Tahoma" w:cs="Tahoma"/>
          <w:szCs w:val="20"/>
        </w:rPr>
        <w:t xml:space="preserve"> указанных в настоящем пункте, </w:t>
      </w:r>
      <w:r w:rsidR="006833BC" w:rsidRPr="006833BC">
        <w:rPr>
          <w:rFonts w:ascii="Tahoma" w:hAnsi="Tahoma" w:cs="Tahoma"/>
          <w:szCs w:val="20"/>
        </w:rPr>
        <w:t>Исполнитель несет</w:t>
      </w:r>
      <w:r w:rsidRPr="006833BC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9271B5A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C51196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6FE9282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5EB63E6D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6833BC" w:rsidRDefault="007F241D" w:rsidP="006833B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6833BC" w:rsidRDefault="007F241D" w:rsidP="006833B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65A4874A" w:rsidR="007F241D" w:rsidRPr="006833BC" w:rsidRDefault="0053157A" w:rsidP="006833BC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6833BC" w14:paraId="597CD703" w14:textId="77777777" w:rsidTr="000569A5">
        <w:tc>
          <w:tcPr>
            <w:tcW w:w="4448" w:type="dxa"/>
          </w:tcPr>
          <w:p w14:paraId="12291B0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6833BC" w14:paraId="1A8D443B" w14:textId="77777777" w:rsidTr="000569A5">
        <w:tc>
          <w:tcPr>
            <w:tcW w:w="4448" w:type="dxa"/>
          </w:tcPr>
          <w:p w14:paraId="416E4BB7" w14:textId="18D531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6833BC" w14:paraId="46AB59A1" w14:textId="77777777" w:rsidTr="000569A5">
        <w:tc>
          <w:tcPr>
            <w:tcW w:w="4448" w:type="dxa"/>
          </w:tcPr>
          <w:p w14:paraId="387F5C82" w14:textId="175EEFBB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 г.о. Красногорск, автодорога Балтия тер., 26-й км, д 5, стр.3, оф. 513</w:t>
            </w:r>
          </w:p>
        </w:tc>
      </w:tr>
      <w:tr w:rsidR="007F241D" w:rsidRPr="006833BC" w14:paraId="577A0E25" w14:textId="77777777" w:rsidTr="000569A5">
        <w:tc>
          <w:tcPr>
            <w:tcW w:w="4448" w:type="dxa"/>
          </w:tcPr>
          <w:p w14:paraId="369A3E3F" w14:textId="59C9412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6833BC">
              <w:rPr>
                <w:rFonts w:ascii="Tahoma" w:hAnsi="Tahoma" w:cs="Tahoma"/>
                <w:szCs w:val="20"/>
              </w:rPr>
              <w:t>5612042824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6833BC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6833BC" w14:paraId="02095685" w14:textId="77777777" w:rsidTr="000569A5">
        <w:tc>
          <w:tcPr>
            <w:tcW w:w="4448" w:type="dxa"/>
          </w:tcPr>
          <w:p w14:paraId="007D7F1B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6833BC" w14:paraId="4CDA2879" w14:textId="77777777" w:rsidTr="000569A5">
        <w:tc>
          <w:tcPr>
            <w:tcW w:w="4448" w:type="dxa"/>
          </w:tcPr>
          <w:p w14:paraId="3B48DF45" w14:textId="0344AC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  <w:r w:rsidR="00B03E54">
              <w:rPr>
                <w:rFonts w:ascii="Tahoma" w:eastAsia="Times New Roman" w:hAnsi="Tahoma" w:cs="Tahoma"/>
                <w:spacing w:val="-3"/>
                <w:szCs w:val="20"/>
              </w:rPr>
              <w:t>___________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75AA2153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CD5408" w14:textId="2F83AC4E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5324FBBB" w14:textId="504F32F9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6833BC" w:rsidRDefault="007F241D" w:rsidP="006833B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6E224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37AC1E81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1E6CD2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611AFCF3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FA4885">
        <w:rPr>
          <w:rFonts w:ascii="Tahoma" w:hAnsi="Tahoma" w:cs="Tahoma"/>
          <w:b/>
          <w:bCs/>
          <w:szCs w:val="20"/>
        </w:rPr>
        <w:t>на оказание услуг по рассылке сообщений с целью взыскания просроченной дебиторской задолженности через каналы Viber для клиентов АО "ЭнергосбыТ Плюс"</w:t>
      </w:r>
    </w:p>
    <w:p w14:paraId="6366D80F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7B7B92DC" w14:textId="5D3362CE" w:rsidR="00FA4885" w:rsidRPr="00FA4885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FA4885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420B21B0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Viber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40184011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т.ч. через API. </w:t>
      </w:r>
    </w:p>
    <w:p w14:paraId="7D5EB1ED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Мск. </w:t>
      </w:r>
    </w:p>
    <w:p w14:paraId="34DCC490" w14:textId="77777777" w:rsidR="000D1098" w:rsidRPr="00210EE0" w:rsidRDefault="000D1098" w:rsidP="000D1098">
      <w:pPr>
        <w:tabs>
          <w:tab w:val="left" w:pos="567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По получению </w:t>
      </w:r>
      <w:r w:rsidRPr="00210EE0">
        <w:rPr>
          <w:rFonts w:ascii="Tahoma" w:eastAsia="Times New Roman" w:hAnsi="Tahoma" w:cs="Tahoma"/>
          <w:szCs w:val="20"/>
        </w:rPr>
        <w:t xml:space="preserve">статусов ежедневно, круглосуточно. </w:t>
      </w:r>
    </w:p>
    <w:p w14:paraId="6B6F9BC0" w14:textId="146D9EB5" w:rsidR="00FA4885" w:rsidRPr="00210EE0" w:rsidRDefault="000D1098" w:rsidP="000D1098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Сроки действия договора: с даты заключения договора до 31.12.2024</w:t>
      </w:r>
      <w:r w:rsidR="00FA4885" w:rsidRPr="00210EE0">
        <w:rPr>
          <w:rFonts w:ascii="Tahoma" w:hAnsi="Tahoma" w:cs="Tahoma"/>
          <w:szCs w:val="20"/>
        </w:rPr>
        <w:t>.</w:t>
      </w:r>
    </w:p>
    <w:p w14:paraId="33B6F316" w14:textId="77777777" w:rsidR="00FA4885" w:rsidRPr="00210EE0" w:rsidRDefault="00FA4885" w:rsidP="00FA4885">
      <w:pPr>
        <w:spacing w:after="0" w:line="240" w:lineRule="auto"/>
        <w:rPr>
          <w:rFonts w:ascii="Tahoma" w:hAnsi="Tahoma" w:cs="Tahoma"/>
          <w:szCs w:val="20"/>
        </w:rPr>
      </w:pPr>
    </w:p>
    <w:p w14:paraId="0C9860D9" w14:textId="77777777" w:rsidR="00FA4885" w:rsidRPr="00210EE0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1D4E7501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10EE0">
        <w:rPr>
          <w:rFonts w:ascii="Tahoma" w:eastAsia="Times New Roman" w:hAnsi="Tahoma" w:cs="Tahoma"/>
          <w:b/>
          <w:szCs w:val="20"/>
        </w:rPr>
        <w:t xml:space="preserve"> </w:t>
      </w:r>
      <w:r w:rsidRPr="00210EE0">
        <w:rPr>
          <w:rFonts w:ascii="Tahoma" w:eastAsia="Times New Roman" w:hAnsi="Tahoma" w:cs="Tahoma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65EB68A0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1319A3FC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ab/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Viber.</w:t>
      </w:r>
    </w:p>
    <w:p w14:paraId="59B4B690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04CC9F1D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Viber случаев.</w:t>
      </w:r>
    </w:p>
    <w:p w14:paraId="3900C51F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14:paraId="6D9708D5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сутки.</w:t>
      </w:r>
    </w:p>
    <w:p w14:paraId="563AB3A9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10EE0">
        <w:rPr>
          <w:rFonts w:ascii="Tahoma" w:eastAsia="Times New Roman" w:hAnsi="Tahoma" w:cs="Tahoma"/>
          <w:szCs w:val="20"/>
        </w:rPr>
        <w:t xml:space="preserve"> </w:t>
      </w:r>
    </w:p>
    <w:p w14:paraId="250B43F8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   API функции должны позволять: </w:t>
      </w:r>
    </w:p>
    <w:p w14:paraId="3C3B5850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4BB7B906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6241EB5A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5EEC32D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03C242E8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IP-адреса.  </w:t>
      </w:r>
    </w:p>
    <w:p w14:paraId="4E8D828A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25D5D42E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739BFB5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Если применимо, при отправке сообщений должна быть возможность осуществлять "каскадную" рассылку (в т.ч.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1D7C31D0" w14:textId="77777777" w:rsidR="00210EE0" w:rsidRPr="00210EE0" w:rsidRDefault="00210EE0" w:rsidP="00210EE0">
      <w:pPr>
        <w:pStyle w:val="afffa"/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Viber произвести действия, необходимые для передачи идентификатора Заказчика на платформе </w:t>
      </w:r>
      <w:r w:rsidRPr="00210EE0">
        <w:rPr>
          <w:rFonts w:ascii="Tahoma" w:eastAsia="Times New Roman" w:hAnsi="Tahoma" w:cs="Tahoma"/>
          <w:szCs w:val="20"/>
          <w:lang w:val="en-US"/>
        </w:rPr>
        <w:t>Viber</w:t>
      </w:r>
      <w:r w:rsidRPr="00210EE0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Pr="00210EE0">
        <w:rPr>
          <w:rFonts w:ascii="Tahoma" w:hAnsi="Tahoma" w:cs="Tahoma"/>
          <w:szCs w:val="20"/>
        </w:rPr>
        <w:t>.</w:t>
      </w:r>
    </w:p>
    <w:p w14:paraId="408FAEBC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9" w:history="1">
        <w:r w:rsidRPr="00210EE0">
          <w:rPr>
            <w:rFonts w:ascii="Tahoma" w:eastAsia="Times New Roman" w:hAnsi="Tahoma" w:cs="Tahoma"/>
            <w:szCs w:val="20"/>
          </w:rPr>
          <w:t>https://service.rkn.gov.ru/monitoring/rph</w:t>
        </w:r>
      </w:hyperlink>
      <w:r w:rsidRPr="00210EE0">
        <w:rPr>
          <w:rFonts w:ascii="Tahoma" w:eastAsia="Times New Roman" w:hAnsi="Tahoma" w:cs="Tahoma"/>
          <w:szCs w:val="20"/>
        </w:rPr>
        <w:t>).</w:t>
      </w:r>
    </w:p>
    <w:p w14:paraId="632F48A6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802E6CB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59E0677F" w14:textId="6EEEFC02" w:rsidR="00210EE0" w:rsidRP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B81E8B8" w14:textId="2C5629A6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</w:t>
      </w:r>
      <w:r>
        <w:rPr>
          <w:rFonts w:ascii="Tahoma" w:hAnsi="Tahoma" w:cs="Tahoma"/>
          <w:szCs w:val="20"/>
        </w:rPr>
        <w:t>сов приложения.</w:t>
      </w:r>
    </w:p>
    <w:p w14:paraId="760CAFF4" w14:textId="6F31436E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</w:t>
      </w:r>
      <w:r>
        <w:rPr>
          <w:rFonts w:ascii="Tahoma" w:hAnsi="Tahoma" w:cs="Tahoma"/>
          <w:szCs w:val="20"/>
        </w:rPr>
        <w:t>ивает рекомендуемые стандарты.</w:t>
      </w:r>
    </w:p>
    <w:p w14:paraId="5242F9D8" w14:textId="5FC7344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</w:t>
      </w:r>
      <w:r>
        <w:rPr>
          <w:rFonts w:ascii="Tahoma" w:hAnsi="Tahoma" w:cs="Tahoma"/>
          <w:szCs w:val="20"/>
        </w:rPr>
        <w:t>м удостоверяющим центром (CA).</w:t>
      </w:r>
    </w:p>
    <w:p w14:paraId="59B36512" w14:textId="7777777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</w:t>
      </w:r>
      <w:r>
        <w:rPr>
          <w:rFonts w:ascii="Tahoma" w:hAnsi="Tahoma" w:cs="Tahoma"/>
          <w:szCs w:val="20"/>
        </w:rPr>
        <w:t>кации (CA) не устанавливается.</w:t>
      </w:r>
    </w:p>
    <w:p w14:paraId="1431DBBF" w14:textId="23C28B1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регистра</w:t>
      </w:r>
      <w:r>
        <w:rPr>
          <w:rFonts w:ascii="Tahoma" w:hAnsi="Tahoma" w:cs="Tahoma"/>
          <w:szCs w:val="20"/>
        </w:rPr>
        <w:t>ция и восстановление аккаунта.</w:t>
      </w:r>
    </w:p>
    <w:p w14:paraId="08B61226" w14:textId="769DC26E" w:rsidR="00210EE0" w:rsidRP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4BE2FAE5" w14:textId="77777777" w:rsidR="00210EE0" w:rsidRPr="00210EE0" w:rsidRDefault="00210EE0" w:rsidP="00210EE0">
      <w:pPr>
        <w:pStyle w:val="afffa"/>
        <w:tabs>
          <w:tab w:val="left" w:pos="567"/>
        </w:tabs>
        <w:spacing w:after="0" w:line="240" w:lineRule="auto"/>
        <w:ind w:left="0"/>
        <w:rPr>
          <w:rFonts w:ascii="Tahoma" w:hAnsi="Tahoma" w:cs="Tahoma"/>
          <w:szCs w:val="20"/>
        </w:rPr>
      </w:pPr>
    </w:p>
    <w:p w14:paraId="5DBFFAC8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14:paraId="499705AA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>
        <w:rPr>
          <w:rFonts w:ascii="Tahoma" w:hAnsi="Tahoma" w:cs="Tahoma"/>
          <w:szCs w:val="20"/>
        </w:rPr>
        <w:t xml:space="preserve"> через TLS версии не ниже 1.2.</w:t>
      </w:r>
    </w:p>
    <w:p w14:paraId="61A9FBDE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принудительного использования HTTPS для всех запросов необходимо использовать strict-transp</w:t>
      </w:r>
      <w:r>
        <w:rPr>
          <w:rFonts w:ascii="Tahoma" w:hAnsi="Tahoma" w:cs="Tahoma"/>
          <w:szCs w:val="20"/>
        </w:rPr>
        <w:t>ort-security (HSTS) заголовки.</w:t>
      </w:r>
    </w:p>
    <w:p w14:paraId="59850077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Используемые Cookie должны быть httponly</w:t>
      </w:r>
      <w:r>
        <w:rPr>
          <w:rFonts w:ascii="Tahoma" w:hAnsi="Tahoma" w:cs="Tahoma"/>
          <w:szCs w:val="20"/>
        </w:rPr>
        <w:t xml:space="preserve"> и ограничены путем и доменом.</w:t>
      </w:r>
    </w:p>
    <w:p w14:paraId="2904B176" w14:textId="083E2014" w:rsidR="00210EE0" w:rsidRP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3418B770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34206AD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0706DD2A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5.1.    Наличие собственной службы технической поддержки.</w:t>
      </w:r>
    </w:p>
    <w:p w14:paraId="2D5F3E38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9E2B965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</w:t>
      </w:r>
      <w:bookmarkStart w:id="9" w:name="_GoBack"/>
      <w:bookmarkEnd w:id="9"/>
      <w:r w:rsidRPr="00210EE0">
        <w:rPr>
          <w:rFonts w:ascii="Tahoma" w:hAnsi="Tahoma" w:cs="Tahoma"/>
          <w:color w:val="auto"/>
          <w:sz w:val="20"/>
          <w:szCs w:val="20"/>
        </w:rPr>
        <w:t xml:space="preserve"> ПОДДЕРЖКЕ</w:t>
      </w:r>
      <w:r w:rsidRPr="00210EE0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49EF235E" w14:textId="77777777" w:rsidR="00210EE0" w:rsidRPr="00210EE0" w:rsidRDefault="00210EE0" w:rsidP="00210EE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6.1   Поддержка сервиса отправки сообщений оказывается в течение периода действия Договора.</w:t>
      </w:r>
    </w:p>
    <w:p w14:paraId="011DC19C" w14:textId="762CB885" w:rsidR="001A0568" w:rsidRPr="00210EE0" w:rsidRDefault="00210EE0" w:rsidP="00210EE0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1A0568" w:rsidRPr="00210EE0">
        <w:rPr>
          <w:rFonts w:ascii="Tahoma" w:hAnsi="Tahoma" w:cs="Tahoma"/>
          <w:szCs w:val="20"/>
        </w:rPr>
        <w:t xml:space="preserve">. </w:t>
      </w:r>
    </w:p>
    <w:p w14:paraId="6D993DCF" w14:textId="77777777" w:rsidR="001A0568" w:rsidRPr="006833BC" w:rsidRDefault="001A056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4E9466B7" w14:textId="77777777" w:rsidR="00064EF8" w:rsidRPr="006833BC" w:rsidRDefault="00064EF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6833BC" w:rsidRDefault="00064EF8" w:rsidP="006833B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7036AF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2AACAA7E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6833BC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4BBE869" w14:textId="77777777" w:rsidR="006C718E" w:rsidRPr="006833BC" w:rsidRDefault="006C718E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0D1098" w:rsidRPr="000D1098" w14:paraId="1B202ABF" w14:textId="77777777" w:rsidTr="000D1098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4B3DDFE4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FC30532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17AB2110" w14:textId="77777777" w:rsidR="000D1098" w:rsidRPr="000D1098" w:rsidRDefault="000D1098" w:rsidP="000D1098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0D1098" w:rsidRPr="000D1098" w14:paraId="1E43F2ED" w14:textId="77777777" w:rsidTr="000D1098">
        <w:trPr>
          <w:trHeight w:val="584"/>
        </w:trPr>
        <w:tc>
          <w:tcPr>
            <w:tcW w:w="287" w:type="pct"/>
            <w:hideMark/>
          </w:tcPr>
          <w:p w14:paraId="3C14A340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7EC79B1F" w14:textId="77777777" w:rsidR="000D1098" w:rsidRPr="000D1098" w:rsidRDefault="000D1098" w:rsidP="000D109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сообщений через мессенджеры (канал Viber) с указанием буквенного имени  </w:t>
            </w:r>
          </w:p>
        </w:tc>
        <w:tc>
          <w:tcPr>
            <w:tcW w:w="1360" w:type="pct"/>
            <w:vAlign w:val="center"/>
          </w:tcPr>
          <w:p w14:paraId="4A970266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2A3339B6" w14:textId="78C920A3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5BDD363D" w14:textId="77777777" w:rsidR="000D1098" w:rsidRPr="000D1098" w:rsidRDefault="000D1098" w:rsidP="000D1098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9CC3033" w14:textId="7071077F" w:rsidR="000D1098" w:rsidRPr="006833BC" w:rsidRDefault="000D1098" w:rsidP="000D109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0A39CFA4" w14:textId="77777777" w:rsidR="00064EF8" w:rsidRPr="006833BC" w:rsidRDefault="00064EF8" w:rsidP="006833B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1BDAE7F8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4B263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</w:t>
      </w:r>
    </w:p>
    <w:p w14:paraId="57B08779" w14:textId="77777777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6833BC" w:rsidRDefault="00064EF8" w:rsidP="006833B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Адрес:</w:t>
      </w:r>
      <w:r w:rsidRPr="006833BC">
        <w:rPr>
          <w:rFonts w:ascii="Tahoma" w:hAnsi="Tahoma" w:cs="Tahoma"/>
          <w:szCs w:val="20"/>
        </w:rPr>
        <w:tab/>
      </w:r>
    </w:p>
    <w:p w14:paraId="668C907F" w14:textId="77777777" w:rsidR="00064EF8" w:rsidRPr="006833BC" w:rsidRDefault="00064EF8" w:rsidP="006833B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КПП</w:t>
      </w:r>
      <w:r w:rsidRPr="006833BC">
        <w:rPr>
          <w:rFonts w:ascii="Tahoma" w:hAnsi="Tahoma" w:cs="Tahoma"/>
          <w:szCs w:val="20"/>
        </w:rPr>
        <w:tab/>
      </w:r>
    </w:p>
    <w:p w14:paraId="39904EC0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6833BC" w:rsidRDefault="00E309DC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6833BC" w:rsidRDefault="00064EF8" w:rsidP="006833BC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6833BC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6833BC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6833BC" w14:paraId="4F9F1033" w14:textId="77777777" w:rsidTr="00624191">
        <w:tc>
          <w:tcPr>
            <w:tcW w:w="2613" w:type="dxa"/>
            <w:shd w:val="clear" w:color="auto" w:fill="auto"/>
          </w:tcPr>
          <w:p w14:paraId="609DF3D8" w14:textId="77777777" w:rsidR="00624191" w:rsidRPr="006833BC" w:rsidRDefault="00624191" w:rsidP="006833B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Услуга по рассылке сообщений через канал </w:t>
            </w:r>
            <w:r w:rsidRPr="006833BC">
              <w:rPr>
                <w:rFonts w:ascii="Tahoma" w:hAnsi="Tahoma" w:cs="Tahoma"/>
                <w:szCs w:val="20"/>
                <w:lang w:val="en-US"/>
              </w:rPr>
              <w:t>Viber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Всего стоимость выполненных работ (оказанных услуг) _________________ руб. ___ коп., в т.ч. НДС.</w:t>
      </w:r>
    </w:p>
    <w:p w14:paraId="46F6A92F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05F96493" w14:textId="77777777" w:rsidR="00064EF8" w:rsidRPr="006833BC" w:rsidRDefault="00064EF8" w:rsidP="006833B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6833BC" w:rsidRDefault="00064EF8" w:rsidP="006833B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6833BC" w:rsidRDefault="00064EF8" w:rsidP="006833BC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от «____»____________20</w:t>
      </w:r>
      <w:r w:rsidR="00DF6C36" w:rsidRPr="006833BC">
        <w:rPr>
          <w:rFonts w:ascii="Tahoma" w:eastAsia="Times New Roman" w:hAnsi="Tahoma" w:cs="Tahoma"/>
          <w:szCs w:val="20"/>
        </w:rPr>
        <w:t>__</w:t>
      </w:r>
      <w:r w:rsidRPr="006833BC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6833BC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6833BC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6833BC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6833BC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6833BC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6833BC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6833BC" w:rsidRDefault="00064EF8" w:rsidP="006833BC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Подпись уполномоченного представителя</w:t>
      </w:r>
      <w:r w:rsidRPr="006833BC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6EE735A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6833BC" w:rsidSect="006833B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EEC2A" w14:textId="77777777" w:rsidR="00D10ABE" w:rsidRDefault="00D10ABE" w:rsidP="007F241D">
      <w:pPr>
        <w:spacing w:after="0" w:line="240" w:lineRule="auto"/>
      </w:pPr>
      <w:r>
        <w:separator/>
      </w:r>
    </w:p>
  </w:endnote>
  <w:endnote w:type="continuationSeparator" w:id="0">
    <w:p w14:paraId="3EA3A91C" w14:textId="77777777" w:rsidR="00D10ABE" w:rsidRDefault="00D10ABE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813B82" w:rsidRDefault="00813B82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813B82" w:rsidRDefault="00813B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813B82" w:rsidRPr="00A625EE" w:rsidRDefault="00813B82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813B82" w:rsidRDefault="00813B82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9E69B" w14:textId="77777777" w:rsidR="00D10ABE" w:rsidRDefault="00D10ABE" w:rsidP="007F241D">
      <w:pPr>
        <w:spacing w:after="0" w:line="240" w:lineRule="auto"/>
      </w:pPr>
      <w:r>
        <w:separator/>
      </w:r>
    </w:p>
  </w:footnote>
  <w:footnote w:type="continuationSeparator" w:id="0">
    <w:p w14:paraId="1BE37861" w14:textId="77777777" w:rsidR="00D10ABE" w:rsidRDefault="00D10ABE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813B82" w:rsidRDefault="00813B82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813B82" w:rsidRDefault="00813B82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813B82" w:rsidRDefault="00813B82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813B82" w:rsidRPr="003A69F1" w:rsidRDefault="00813B82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BF03069"/>
    <w:multiLevelType w:val="hybridMultilevel"/>
    <w:tmpl w:val="EB70D2CA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6BF1590C"/>
    <w:multiLevelType w:val="multilevel"/>
    <w:tmpl w:val="C62AC2E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5"/>
  </w:num>
  <w:num w:numId="6">
    <w:abstractNumId w:val="25"/>
  </w:num>
  <w:num w:numId="7">
    <w:abstractNumId w:val="7"/>
  </w:num>
  <w:num w:numId="8">
    <w:abstractNumId w:val="32"/>
  </w:num>
  <w:num w:numId="9">
    <w:abstractNumId w:val="18"/>
  </w:num>
  <w:num w:numId="10">
    <w:abstractNumId w:val="23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1"/>
  </w:num>
  <w:num w:numId="17">
    <w:abstractNumId w:val="34"/>
  </w:num>
  <w:num w:numId="18">
    <w:abstractNumId w:val="16"/>
  </w:num>
  <w:num w:numId="19">
    <w:abstractNumId w:val="27"/>
  </w:num>
  <w:num w:numId="20">
    <w:abstractNumId w:val="13"/>
  </w:num>
  <w:num w:numId="21">
    <w:abstractNumId w:val="28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9"/>
  </w:num>
  <w:num w:numId="38">
    <w:abstractNumId w:val="33"/>
  </w:num>
  <w:num w:numId="39">
    <w:abstractNumId w:val="2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158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098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EE0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2AAF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E2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502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4543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070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61E1"/>
    <w:rsid w:val="006771E5"/>
    <w:rsid w:val="00677E30"/>
    <w:rsid w:val="00680AEE"/>
    <w:rsid w:val="00681001"/>
    <w:rsid w:val="006818A0"/>
    <w:rsid w:val="006827C0"/>
    <w:rsid w:val="006827EB"/>
    <w:rsid w:val="006833BC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C718E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3A8C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0F1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61D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3E54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C6"/>
    <w:rsid w:val="00B52B33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95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885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rkn.gov.ru/monitoring/rph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22</Pages>
  <Words>12998</Words>
  <Characters>74092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79</cp:revision>
  <dcterms:created xsi:type="dcterms:W3CDTF">2022-11-16T09:37:00Z</dcterms:created>
  <dcterms:modified xsi:type="dcterms:W3CDTF">2024-02-12T10:07:00Z</dcterms:modified>
</cp:coreProperties>
</file>